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B028E" w14:textId="77777777" w:rsidR="000576EB" w:rsidRPr="003C1DDC" w:rsidRDefault="00623AAE" w:rsidP="003C1DDC">
      <w:pPr>
        <w:pStyle w:val="a8"/>
        <w:spacing w:line="276" w:lineRule="auto"/>
        <w:jc w:val="center"/>
        <w:rPr>
          <w:rFonts w:eastAsiaTheme="minorEastAsia" w:cstheme="majorHAnsi"/>
          <w:b/>
          <w:color w:val="auto"/>
          <w:spacing w:val="0"/>
          <w:kern w:val="0"/>
          <w:sz w:val="22"/>
          <w:szCs w:val="22"/>
          <w:lang w:val="el-GR"/>
        </w:rPr>
      </w:pPr>
      <w:r w:rsidRPr="003C1DDC">
        <w:rPr>
          <w:rFonts w:eastAsiaTheme="minorEastAsia" w:cstheme="majorHAnsi"/>
          <w:b/>
          <w:color w:val="auto"/>
          <w:spacing w:val="0"/>
          <w:kern w:val="0"/>
          <w:sz w:val="22"/>
          <w:szCs w:val="22"/>
          <w:lang w:val="el-GR"/>
        </w:rPr>
        <w:t xml:space="preserve">Ερωτηματολόγιο </w:t>
      </w:r>
      <w:r w:rsidR="00E53180" w:rsidRPr="003C1DDC">
        <w:rPr>
          <w:rFonts w:eastAsiaTheme="minorEastAsia" w:cstheme="majorHAnsi"/>
          <w:b/>
          <w:color w:val="auto"/>
          <w:spacing w:val="0"/>
          <w:kern w:val="0"/>
          <w:sz w:val="22"/>
          <w:szCs w:val="22"/>
          <w:lang w:val="el-GR"/>
        </w:rPr>
        <w:t>Αξιολόγησης ΠΚΔ</w:t>
      </w:r>
    </w:p>
    <w:p w14:paraId="561DDF18" w14:textId="77777777" w:rsidR="00E53180" w:rsidRPr="003C1DDC" w:rsidRDefault="00E53180" w:rsidP="003C1DDC">
      <w:pPr>
        <w:jc w:val="both"/>
        <w:rPr>
          <w:rFonts w:asciiTheme="majorHAnsi" w:hAnsiTheme="majorHAnsi" w:cstheme="majorHAnsi"/>
          <w:b/>
          <w:lang w:val="el-GR"/>
        </w:rPr>
      </w:pPr>
      <w:r w:rsidRPr="003C1DDC">
        <w:rPr>
          <w:rFonts w:asciiTheme="majorHAnsi" w:hAnsiTheme="majorHAnsi" w:cstheme="majorHAnsi"/>
          <w:b/>
          <w:lang w:val="el-GR"/>
        </w:rPr>
        <w:t xml:space="preserve">Αγαπητέ/ή μαθητή/ </w:t>
      </w:r>
      <w:proofErr w:type="spellStart"/>
      <w:r w:rsidRPr="003C1DDC">
        <w:rPr>
          <w:rFonts w:asciiTheme="majorHAnsi" w:hAnsiTheme="majorHAnsi" w:cstheme="majorHAnsi"/>
          <w:b/>
          <w:lang w:val="el-GR"/>
        </w:rPr>
        <w:t>τρια</w:t>
      </w:r>
      <w:proofErr w:type="spellEnd"/>
      <w:r w:rsidRPr="003C1DDC">
        <w:rPr>
          <w:rFonts w:asciiTheme="majorHAnsi" w:hAnsiTheme="majorHAnsi" w:cstheme="majorHAnsi"/>
          <w:b/>
          <w:lang w:val="el-GR"/>
        </w:rPr>
        <w:t>,</w:t>
      </w:r>
    </w:p>
    <w:p w14:paraId="53048FEF" w14:textId="50F9FCC6" w:rsidR="00F95840" w:rsidRPr="003C1DDC" w:rsidRDefault="00F95840" w:rsidP="003C1DDC">
      <w:pPr>
        <w:jc w:val="both"/>
        <w:rPr>
          <w:rFonts w:asciiTheme="majorHAnsi" w:hAnsiTheme="majorHAnsi" w:cstheme="majorHAnsi"/>
          <w:b/>
          <w:lang w:val="el-GR"/>
        </w:rPr>
      </w:pPr>
      <w:r w:rsidRPr="003C1DDC">
        <w:rPr>
          <w:rFonts w:asciiTheme="majorHAnsi" w:hAnsiTheme="majorHAnsi" w:cstheme="majorHAnsi"/>
          <w:b/>
          <w:lang w:val="el-GR"/>
        </w:rPr>
        <w:t>Μ</w:t>
      </w:r>
      <w:r w:rsidR="00623AAE" w:rsidRPr="003C1DDC">
        <w:rPr>
          <w:rFonts w:asciiTheme="majorHAnsi" w:hAnsiTheme="majorHAnsi" w:cstheme="majorHAnsi"/>
          <w:b/>
          <w:lang w:val="el-GR"/>
        </w:rPr>
        <w:t>ε αυτό το ερωτηματολόγιο θέλουμε να μας πεις πώς ένιωσες και τι σκέφτηκες μέσα από τις δράσεις του εργαστηρίου. Δεν υπάρχουν σωστές ή λάθος απαντήσεις.</w:t>
      </w:r>
    </w:p>
    <w:p w14:paraId="71129318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</w:p>
    <w:p w14:paraId="70A206A9" w14:textId="77777777" w:rsidR="00E233E9" w:rsidRPr="003C1DDC" w:rsidRDefault="00E233E9" w:rsidP="003C1DDC">
      <w:pPr>
        <w:jc w:val="both"/>
        <w:rPr>
          <w:rFonts w:asciiTheme="majorHAnsi" w:hAnsiTheme="majorHAnsi" w:cstheme="majorHAnsi"/>
          <w:b/>
          <w:lang w:val="el-GR"/>
        </w:rPr>
      </w:pPr>
      <w:r w:rsidRPr="003C1DDC">
        <w:rPr>
          <w:rFonts w:asciiTheme="majorHAnsi" w:hAnsiTheme="majorHAnsi" w:cstheme="majorHAnsi"/>
          <w:b/>
          <w:lang w:val="el-GR"/>
        </w:rPr>
        <w:t>1. Θεωρείς ότι άλλαξε ο τρόπος που σκέφτεσαι για τη διαφορετικότητα (π.χ. χρώμα, θρησκεία, ικανότητες, φύλο);</w:t>
      </w:r>
    </w:p>
    <w:p w14:paraId="12E686D8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Καθόλου  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Λίγο  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Αρκετά  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Πολύ</w:t>
      </w:r>
    </w:p>
    <w:p w14:paraId="30CFD347" w14:textId="77777777" w:rsidR="006237B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Theme="majorHAnsi" w:hAnsiTheme="majorHAnsi" w:cstheme="majorHAnsi"/>
          <w:lang w:val="el-GR"/>
        </w:rPr>
        <w:t>Άλλο</w:t>
      </w:r>
      <w:r w:rsidR="006237B9" w:rsidRPr="003C1DDC">
        <w:rPr>
          <w:rFonts w:asciiTheme="majorHAnsi" w:hAnsiTheme="majorHAnsi" w:cstheme="majorHAnsi"/>
          <w:lang w:val="el-GR"/>
        </w:rPr>
        <w:t>: _____________________________</w:t>
      </w:r>
    </w:p>
    <w:p w14:paraId="2FE91739" w14:textId="77777777" w:rsidR="006237B9" w:rsidRPr="003C1DDC" w:rsidRDefault="006237B9" w:rsidP="003C1DDC">
      <w:pPr>
        <w:jc w:val="both"/>
        <w:rPr>
          <w:rFonts w:asciiTheme="majorHAnsi" w:hAnsiTheme="majorHAnsi" w:cstheme="majorHAnsi"/>
          <w:lang w:val="el-GR"/>
        </w:rPr>
      </w:pPr>
    </w:p>
    <w:p w14:paraId="1C2CA3AD" w14:textId="5BE97B92" w:rsidR="00E233E9" w:rsidRPr="003C1DDC" w:rsidRDefault="00E233E9" w:rsidP="003C1DDC">
      <w:pPr>
        <w:jc w:val="both"/>
        <w:rPr>
          <w:rFonts w:asciiTheme="majorHAnsi" w:hAnsiTheme="majorHAnsi" w:cstheme="majorHAnsi"/>
          <w:b/>
          <w:lang w:val="el-GR"/>
        </w:rPr>
      </w:pPr>
      <w:r w:rsidRPr="003C1DDC">
        <w:rPr>
          <w:rFonts w:asciiTheme="majorHAnsi" w:hAnsiTheme="majorHAnsi" w:cstheme="majorHAnsi"/>
          <w:b/>
          <w:lang w:val="el-GR"/>
        </w:rPr>
        <w:t>2. Πιστεύεις ότι όλοι οι άνθρωποι, ανεξάρτητα από τις ικανότητές τους, έχουν ίσ</w:t>
      </w:r>
      <w:r w:rsidR="003D3449">
        <w:rPr>
          <w:rFonts w:asciiTheme="majorHAnsi" w:hAnsiTheme="majorHAnsi" w:cstheme="majorHAnsi"/>
          <w:b/>
          <w:lang w:val="el-GR"/>
        </w:rPr>
        <w:t>α</w:t>
      </w:r>
      <w:r w:rsidRPr="003C1DDC">
        <w:rPr>
          <w:rFonts w:asciiTheme="majorHAnsi" w:hAnsiTheme="majorHAnsi" w:cstheme="majorHAnsi"/>
          <w:b/>
          <w:lang w:val="el-GR"/>
        </w:rPr>
        <w:t xml:space="preserve"> δικαίωμα </w:t>
      </w:r>
      <w:r w:rsidR="006237B9" w:rsidRPr="003C1DDC">
        <w:rPr>
          <w:rFonts w:asciiTheme="majorHAnsi" w:hAnsiTheme="majorHAnsi" w:cstheme="majorHAnsi"/>
          <w:b/>
          <w:lang w:val="el-GR"/>
        </w:rPr>
        <w:t xml:space="preserve">και υποχρεώσεις, </w:t>
      </w:r>
      <w:r w:rsidRPr="003C1DDC">
        <w:rPr>
          <w:rFonts w:asciiTheme="majorHAnsi" w:hAnsiTheme="majorHAnsi" w:cstheme="majorHAnsi"/>
          <w:b/>
          <w:lang w:val="el-GR"/>
        </w:rPr>
        <w:t>να ανήκουν και να συμμετέχουν σε αυτόν τον κόσμο;</w:t>
      </w:r>
    </w:p>
    <w:p w14:paraId="778FDFA3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Καθόλου  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Λίγο  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Αρκετά  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Πολύ</w:t>
      </w:r>
    </w:p>
    <w:p w14:paraId="65836E78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Theme="majorHAnsi" w:hAnsiTheme="majorHAnsi" w:cstheme="majorHAnsi"/>
          <w:lang w:val="el-GR"/>
        </w:rPr>
        <w:t>Άλλο: _____________________________</w:t>
      </w:r>
    </w:p>
    <w:p w14:paraId="7E31CDFA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</w:p>
    <w:p w14:paraId="57B7EE99" w14:textId="6242A863" w:rsidR="00E233E9" w:rsidRPr="003C1DDC" w:rsidRDefault="006237B9" w:rsidP="003C1DDC">
      <w:pPr>
        <w:jc w:val="both"/>
        <w:rPr>
          <w:rFonts w:asciiTheme="majorHAnsi" w:hAnsiTheme="majorHAnsi" w:cstheme="majorHAnsi"/>
          <w:b/>
          <w:lang w:val="el-GR"/>
        </w:rPr>
      </w:pPr>
      <w:r w:rsidRPr="003C1DDC">
        <w:rPr>
          <w:rFonts w:asciiTheme="majorHAnsi" w:hAnsiTheme="majorHAnsi" w:cstheme="majorHAnsi"/>
          <w:b/>
          <w:lang w:val="el-GR"/>
        </w:rPr>
        <w:t>3</w:t>
      </w:r>
      <w:r w:rsidR="00E233E9" w:rsidRPr="003C1DDC">
        <w:rPr>
          <w:rFonts w:asciiTheme="majorHAnsi" w:hAnsiTheme="majorHAnsi" w:cstheme="majorHAnsi"/>
          <w:b/>
          <w:lang w:val="el-GR"/>
        </w:rPr>
        <w:t>. Νιώθεις ότι είναι υποχρέωσή μας να σεβόμαστε τα άτομα με αναπηρία και να διεκδικούμε ευκαιρίες για όλους;</w:t>
      </w:r>
    </w:p>
    <w:p w14:paraId="46494A4F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Καθόλου  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Λίγο  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Αρκετά  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Πολύ</w:t>
      </w:r>
    </w:p>
    <w:p w14:paraId="04B493AB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Theme="majorHAnsi" w:hAnsiTheme="majorHAnsi" w:cstheme="majorHAnsi"/>
          <w:lang w:val="el-GR"/>
        </w:rPr>
        <w:t>Άλλο: _____________________________</w:t>
      </w:r>
    </w:p>
    <w:p w14:paraId="1E91A7DE" w14:textId="77777777" w:rsidR="00E233E9" w:rsidRPr="003C1DDC" w:rsidRDefault="00E233E9" w:rsidP="003C1DDC">
      <w:pPr>
        <w:jc w:val="both"/>
        <w:rPr>
          <w:rFonts w:asciiTheme="majorHAnsi" w:hAnsiTheme="majorHAnsi" w:cstheme="majorHAnsi"/>
          <w:b/>
          <w:lang w:val="el-GR"/>
        </w:rPr>
      </w:pPr>
    </w:p>
    <w:p w14:paraId="55D035CE" w14:textId="3C167B0F" w:rsidR="0068614B" w:rsidRPr="003C1DDC" w:rsidRDefault="0068614B" w:rsidP="0068614B">
      <w:pPr>
        <w:jc w:val="both"/>
        <w:rPr>
          <w:rFonts w:asciiTheme="majorHAnsi" w:hAnsiTheme="majorHAnsi" w:cstheme="majorHAnsi"/>
          <w:b/>
          <w:lang w:val="el-GR"/>
        </w:rPr>
      </w:pPr>
      <w:r>
        <w:rPr>
          <w:rFonts w:asciiTheme="majorHAnsi" w:hAnsiTheme="majorHAnsi" w:cstheme="majorHAnsi"/>
          <w:b/>
          <w:lang w:val="el-GR"/>
        </w:rPr>
        <w:t>4</w:t>
      </w:r>
      <w:r w:rsidRPr="003C1DDC">
        <w:rPr>
          <w:rFonts w:asciiTheme="majorHAnsi" w:hAnsiTheme="majorHAnsi" w:cstheme="majorHAnsi"/>
          <w:b/>
          <w:lang w:val="el-GR"/>
        </w:rPr>
        <w:t>. Πώς ένιωσες όταν «μπήκες στη θέση» κάποιου άλλου μέσα από παιχνίδι ή σενάριο;</w:t>
      </w:r>
    </w:p>
    <w:p w14:paraId="2FACF661" w14:textId="77777777" w:rsidR="0068614B" w:rsidRPr="003C1DDC" w:rsidRDefault="0068614B" w:rsidP="0068614B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Ήταν δύσκολο  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Ήταν εύκολο   </w:t>
      </w:r>
      <w:r w:rsidRPr="003C1DDC">
        <w:rPr>
          <w:rFonts w:asciiTheme="majorHAnsi" w:hAnsiTheme="majorHAnsi" w:cstheme="majorHAnsi"/>
          <w:lang w:val="el-GR"/>
        </w:rPr>
        <w:t>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Με προβλημάτισε  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Τίποτα</w:t>
      </w:r>
    </w:p>
    <w:p w14:paraId="1974B936" w14:textId="77777777" w:rsidR="0068614B" w:rsidRPr="003C1DDC" w:rsidRDefault="0068614B" w:rsidP="0068614B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Theme="majorHAnsi" w:hAnsiTheme="majorHAnsi" w:cstheme="majorHAnsi"/>
          <w:lang w:val="el-GR"/>
        </w:rPr>
        <w:t>Άλλο: _____________________________</w:t>
      </w:r>
    </w:p>
    <w:p w14:paraId="48FB52FB" w14:textId="77777777" w:rsidR="0068614B" w:rsidRDefault="0068614B" w:rsidP="003C1DDC">
      <w:pPr>
        <w:jc w:val="both"/>
        <w:rPr>
          <w:rFonts w:asciiTheme="majorHAnsi" w:hAnsiTheme="majorHAnsi" w:cstheme="majorHAnsi"/>
          <w:b/>
          <w:lang w:val="el-GR"/>
        </w:rPr>
      </w:pPr>
    </w:p>
    <w:p w14:paraId="013AD13C" w14:textId="77777777" w:rsidR="0068614B" w:rsidRDefault="0068614B" w:rsidP="003C1DDC">
      <w:pPr>
        <w:jc w:val="both"/>
        <w:rPr>
          <w:rFonts w:asciiTheme="majorHAnsi" w:hAnsiTheme="majorHAnsi" w:cstheme="majorHAnsi"/>
          <w:b/>
          <w:lang w:val="el-GR"/>
        </w:rPr>
      </w:pPr>
    </w:p>
    <w:p w14:paraId="7CA2B622" w14:textId="77777777" w:rsidR="0068614B" w:rsidRDefault="0068614B" w:rsidP="003C1DDC">
      <w:pPr>
        <w:jc w:val="both"/>
        <w:rPr>
          <w:rFonts w:asciiTheme="majorHAnsi" w:hAnsiTheme="majorHAnsi" w:cstheme="majorHAnsi"/>
          <w:b/>
          <w:lang w:val="el-GR"/>
        </w:rPr>
      </w:pPr>
    </w:p>
    <w:p w14:paraId="673B4DB5" w14:textId="77777777" w:rsidR="0068614B" w:rsidRDefault="0068614B" w:rsidP="003C1DDC">
      <w:pPr>
        <w:jc w:val="both"/>
        <w:rPr>
          <w:rFonts w:asciiTheme="majorHAnsi" w:hAnsiTheme="majorHAnsi" w:cstheme="majorHAnsi"/>
          <w:b/>
          <w:lang w:val="el-GR"/>
        </w:rPr>
      </w:pPr>
    </w:p>
    <w:p w14:paraId="54E1B196" w14:textId="09323C2D" w:rsidR="00E233E9" w:rsidRPr="003C1DDC" w:rsidRDefault="0068614B" w:rsidP="003C1DDC">
      <w:pPr>
        <w:jc w:val="both"/>
        <w:rPr>
          <w:rFonts w:asciiTheme="majorHAnsi" w:hAnsiTheme="majorHAnsi" w:cstheme="majorHAnsi"/>
          <w:b/>
          <w:lang w:val="el-GR"/>
        </w:rPr>
      </w:pPr>
      <w:r>
        <w:rPr>
          <w:rFonts w:asciiTheme="majorHAnsi" w:hAnsiTheme="majorHAnsi" w:cstheme="majorHAnsi"/>
          <w:b/>
          <w:lang w:val="el-GR"/>
        </w:rPr>
        <w:lastRenderedPageBreak/>
        <w:t>5</w:t>
      </w:r>
      <w:r w:rsidR="00E233E9" w:rsidRPr="003C1DDC">
        <w:rPr>
          <w:rFonts w:asciiTheme="majorHAnsi" w:hAnsiTheme="majorHAnsi" w:cstheme="majorHAnsi"/>
          <w:b/>
          <w:lang w:val="el-GR"/>
        </w:rPr>
        <w:t>. Πώς θα εξηγούσες σε έναν φίλο τι σημαίνει “ενσυναίσθηση”;</w:t>
      </w:r>
    </w:p>
    <w:p w14:paraId="5DDB6D19" w14:textId="45F548D9" w:rsidR="00DD694B" w:rsidRPr="003C1DDC" w:rsidRDefault="00DD694B" w:rsidP="00791042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  <w:bookmarkStart w:id="0" w:name="_Hlk204068622"/>
    </w:p>
    <w:p w14:paraId="6DF894D4" w14:textId="38532D8E" w:rsidR="00DD694B" w:rsidRDefault="00DD694B" w:rsidP="00791042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p w14:paraId="6A0767FE" w14:textId="5F77169A" w:rsidR="003C1DDC" w:rsidRDefault="003C1DDC" w:rsidP="00791042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p w14:paraId="76AB0076" w14:textId="77777777" w:rsidR="00816C42" w:rsidRPr="003C1DDC" w:rsidRDefault="00816C42" w:rsidP="00791042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bookmarkEnd w:id="0"/>
    <w:p w14:paraId="69B37354" w14:textId="245C533B" w:rsidR="00DD694B" w:rsidRPr="003C1DDC" w:rsidRDefault="00DD694B" w:rsidP="00791042">
      <w:pPr>
        <w:jc w:val="both"/>
        <w:rPr>
          <w:rFonts w:asciiTheme="majorHAnsi" w:hAnsiTheme="majorHAnsi" w:cstheme="majorHAnsi"/>
          <w:b/>
          <w:lang w:val="el-GR"/>
        </w:rPr>
      </w:pPr>
    </w:p>
    <w:p w14:paraId="45DC7BEE" w14:textId="0EC2DB23" w:rsidR="00E233E9" w:rsidRPr="003C1DDC" w:rsidRDefault="006237B9" w:rsidP="003C1DDC">
      <w:pPr>
        <w:jc w:val="both"/>
        <w:rPr>
          <w:rFonts w:asciiTheme="majorHAnsi" w:hAnsiTheme="majorHAnsi" w:cstheme="majorHAnsi"/>
          <w:b/>
          <w:lang w:val="el-GR"/>
        </w:rPr>
      </w:pPr>
      <w:r w:rsidRPr="003C1DDC">
        <w:rPr>
          <w:rFonts w:asciiTheme="majorHAnsi" w:hAnsiTheme="majorHAnsi" w:cstheme="majorHAnsi"/>
          <w:b/>
          <w:lang w:val="el-GR"/>
        </w:rPr>
        <w:t>6</w:t>
      </w:r>
      <w:r w:rsidR="00E233E9" w:rsidRPr="003C1DDC">
        <w:rPr>
          <w:rFonts w:asciiTheme="majorHAnsi" w:hAnsiTheme="majorHAnsi" w:cstheme="majorHAnsi"/>
          <w:b/>
          <w:lang w:val="el-GR"/>
        </w:rPr>
        <w:t xml:space="preserve">. Πώς ένιωσες όταν μιλήσαμε για τη σωστή </w:t>
      </w:r>
      <w:r w:rsidRPr="003C1DDC">
        <w:rPr>
          <w:rFonts w:asciiTheme="majorHAnsi" w:hAnsiTheme="majorHAnsi" w:cstheme="majorHAnsi"/>
          <w:b/>
          <w:lang w:val="el-GR"/>
        </w:rPr>
        <w:t>ορολογία</w:t>
      </w:r>
      <w:r w:rsidR="00E233E9" w:rsidRPr="003C1DDC">
        <w:rPr>
          <w:rFonts w:asciiTheme="majorHAnsi" w:hAnsiTheme="majorHAnsi" w:cstheme="majorHAnsi"/>
          <w:b/>
          <w:lang w:val="el-GR"/>
        </w:rPr>
        <w:t xml:space="preserve"> που πρέπει να χρησιμοποιούμε για </w:t>
      </w:r>
      <w:r w:rsidR="00BD26A3">
        <w:rPr>
          <w:rFonts w:asciiTheme="majorHAnsi" w:hAnsiTheme="majorHAnsi" w:cstheme="majorHAnsi"/>
          <w:b/>
          <w:lang w:val="el-GR"/>
        </w:rPr>
        <w:t xml:space="preserve">την </w:t>
      </w:r>
      <w:r w:rsidRPr="003C1DDC">
        <w:rPr>
          <w:rFonts w:asciiTheme="majorHAnsi" w:hAnsiTheme="majorHAnsi" w:cstheme="majorHAnsi"/>
          <w:b/>
          <w:lang w:val="el-GR"/>
        </w:rPr>
        <w:t>αναπηρία</w:t>
      </w:r>
      <w:r w:rsidR="00E233E9" w:rsidRPr="003C1DDC">
        <w:rPr>
          <w:rFonts w:asciiTheme="majorHAnsi" w:hAnsiTheme="majorHAnsi" w:cstheme="majorHAnsi"/>
          <w:b/>
          <w:lang w:val="el-GR"/>
        </w:rPr>
        <w:t>;</w:t>
      </w:r>
    </w:p>
    <w:p w14:paraId="368B2058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Ήταν δύσκολο  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Ήταν εύκολο  </w:t>
      </w:r>
      <w:r w:rsidR="006237B9" w:rsidRPr="003C1DDC">
        <w:rPr>
          <w:rFonts w:asciiTheme="majorHAnsi" w:hAnsiTheme="majorHAnsi" w:cstheme="majorHAnsi"/>
          <w:lang w:val="el-GR"/>
        </w:rPr>
        <w:t xml:space="preserve"> </w:t>
      </w:r>
      <w:r w:rsidRPr="003C1DDC">
        <w:rPr>
          <w:rFonts w:asciiTheme="majorHAnsi" w:hAnsiTheme="majorHAnsi" w:cstheme="majorHAnsi"/>
          <w:lang w:val="el-GR"/>
        </w:rPr>
        <w:t>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Με προβλημάτισε  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Τίποτα</w:t>
      </w:r>
    </w:p>
    <w:p w14:paraId="1264A35E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Theme="majorHAnsi" w:hAnsiTheme="majorHAnsi" w:cstheme="majorHAnsi"/>
          <w:lang w:val="el-GR"/>
        </w:rPr>
        <w:t>Άλλο: _____________________________</w:t>
      </w:r>
    </w:p>
    <w:p w14:paraId="39DC06FE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</w:p>
    <w:p w14:paraId="490520CE" w14:textId="3F68D1DD" w:rsidR="00E233E9" w:rsidRPr="003C1DDC" w:rsidRDefault="006237B9" w:rsidP="003C1DDC">
      <w:pPr>
        <w:jc w:val="both"/>
        <w:rPr>
          <w:rFonts w:asciiTheme="majorHAnsi" w:hAnsiTheme="majorHAnsi" w:cstheme="majorHAnsi"/>
          <w:b/>
          <w:lang w:val="el-GR"/>
        </w:rPr>
      </w:pPr>
      <w:r w:rsidRPr="003C1DDC">
        <w:rPr>
          <w:rFonts w:asciiTheme="majorHAnsi" w:hAnsiTheme="majorHAnsi" w:cstheme="majorHAnsi"/>
          <w:b/>
          <w:lang w:val="el-GR"/>
        </w:rPr>
        <w:t>7</w:t>
      </w:r>
      <w:r w:rsidR="00E233E9" w:rsidRPr="003C1DDC">
        <w:rPr>
          <w:rFonts w:asciiTheme="majorHAnsi" w:hAnsiTheme="majorHAnsi" w:cstheme="majorHAnsi"/>
          <w:b/>
          <w:lang w:val="el-GR"/>
        </w:rPr>
        <w:t>. Υπήρξε κάτι που έκανες</w:t>
      </w:r>
      <w:r w:rsidR="00C67CDD">
        <w:rPr>
          <w:rFonts w:asciiTheme="majorHAnsi" w:hAnsiTheme="majorHAnsi" w:cstheme="majorHAnsi"/>
          <w:b/>
          <w:lang w:val="el-GR"/>
        </w:rPr>
        <w:t xml:space="preserve">/ </w:t>
      </w:r>
      <w:r w:rsidR="00E233E9" w:rsidRPr="003C1DDC">
        <w:rPr>
          <w:rFonts w:asciiTheme="majorHAnsi" w:hAnsiTheme="majorHAnsi" w:cstheme="majorHAnsi"/>
          <w:b/>
          <w:lang w:val="el-GR"/>
        </w:rPr>
        <w:t>έλεγες παλιότερα και τώρα συνειδητοποιείς ότι ήταν λάθος;</w:t>
      </w:r>
      <w:r w:rsidR="009760DB">
        <w:rPr>
          <w:rFonts w:asciiTheme="majorHAnsi" w:hAnsiTheme="majorHAnsi" w:cstheme="majorHAnsi"/>
          <w:b/>
          <w:lang w:val="el-GR"/>
        </w:rPr>
        <w:t xml:space="preserve"> Αν ναι, τι θα κάνεις/λες διαφορετικά τώρα;</w:t>
      </w:r>
    </w:p>
    <w:p w14:paraId="4E3BE0FB" w14:textId="77777777" w:rsidR="00C67CDD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Ναι  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Όχι</w:t>
      </w:r>
      <w:r w:rsidR="006237B9" w:rsidRPr="003C1DDC">
        <w:rPr>
          <w:rFonts w:asciiTheme="majorHAnsi" w:hAnsiTheme="majorHAnsi" w:cstheme="majorHAnsi"/>
          <w:lang w:val="el-GR"/>
        </w:rPr>
        <w:t xml:space="preserve"> </w:t>
      </w:r>
    </w:p>
    <w:p w14:paraId="5B202057" w14:textId="77777777" w:rsidR="00C67CDD" w:rsidRPr="003C1DDC" w:rsidRDefault="00C67CDD" w:rsidP="00C67CDD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p w14:paraId="7A859640" w14:textId="77777777" w:rsidR="00C67CDD" w:rsidRDefault="00C67CDD" w:rsidP="00C67CDD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p w14:paraId="71E1FD9F" w14:textId="77777777" w:rsidR="00C67CDD" w:rsidRDefault="00C67CDD" w:rsidP="00C67CDD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p w14:paraId="05CBBE04" w14:textId="77777777" w:rsidR="00C67CDD" w:rsidRPr="003C1DDC" w:rsidRDefault="00C67CDD" w:rsidP="00C67CDD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p w14:paraId="64C85334" w14:textId="59C57F75" w:rsidR="006237B9" w:rsidRPr="003C1DDC" w:rsidRDefault="006237B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Theme="majorHAnsi" w:hAnsiTheme="majorHAnsi" w:cstheme="majorHAnsi"/>
          <w:lang w:val="el-GR"/>
        </w:rPr>
        <w:tab/>
      </w:r>
    </w:p>
    <w:p w14:paraId="7898B3AF" w14:textId="77777777" w:rsidR="00E233E9" w:rsidRPr="003C1DDC" w:rsidRDefault="006237B9" w:rsidP="003C1DDC">
      <w:pPr>
        <w:jc w:val="both"/>
        <w:rPr>
          <w:rFonts w:asciiTheme="majorHAnsi" w:hAnsiTheme="majorHAnsi" w:cstheme="majorHAnsi"/>
          <w:b/>
          <w:lang w:val="el-GR"/>
        </w:rPr>
      </w:pPr>
      <w:r w:rsidRPr="003C1DDC">
        <w:rPr>
          <w:rFonts w:asciiTheme="majorHAnsi" w:hAnsiTheme="majorHAnsi" w:cstheme="majorHAnsi"/>
          <w:b/>
          <w:lang w:val="el-GR"/>
        </w:rPr>
        <w:t>8</w:t>
      </w:r>
      <w:r w:rsidR="00E233E9" w:rsidRPr="003C1DDC">
        <w:rPr>
          <w:rFonts w:asciiTheme="majorHAnsi" w:hAnsiTheme="majorHAnsi" w:cstheme="majorHAnsi"/>
          <w:b/>
          <w:lang w:val="el-GR"/>
        </w:rPr>
        <w:t>. Σε βοήθησαν τα παιχνίδια με την προσομοίωση για να καταλάβεις τις ανάγκες των άλλων;</w:t>
      </w:r>
    </w:p>
    <w:p w14:paraId="1532402E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Καθόλου  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Λίγο  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Αρκετά  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Πολύ</w:t>
      </w:r>
    </w:p>
    <w:p w14:paraId="43D4E513" w14:textId="77777777" w:rsidR="006237B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Theme="majorHAnsi" w:hAnsiTheme="majorHAnsi" w:cstheme="majorHAnsi"/>
          <w:lang w:val="el-GR"/>
        </w:rPr>
        <w:t>Άλλο</w:t>
      </w:r>
      <w:r w:rsidR="006237B9" w:rsidRPr="003C1DDC">
        <w:rPr>
          <w:rFonts w:asciiTheme="majorHAnsi" w:hAnsiTheme="majorHAnsi" w:cstheme="majorHAnsi"/>
          <w:lang w:val="el-GR"/>
        </w:rPr>
        <w:t>: _____________________________</w:t>
      </w:r>
    </w:p>
    <w:p w14:paraId="5964E4DD" w14:textId="77777777" w:rsidR="006237B9" w:rsidRPr="003C1DDC" w:rsidRDefault="006237B9" w:rsidP="003C1DDC">
      <w:pPr>
        <w:jc w:val="both"/>
        <w:rPr>
          <w:rFonts w:asciiTheme="majorHAnsi" w:hAnsiTheme="majorHAnsi" w:cstheme="majorHAnsi"/>
          <w:lang w:val="el-GR"/>
        </w:rPr>
      </w:pPr>
    </w:p>
    <w:p w14:paraId="0EACDFC2" w14:textId="77777777" w:rsidR="00E233E9" w:rsidRPr="003C1DDC" w:rsidRDefault="006237B9" w:rsidP="003C1DDC">
      <w:pPr>
        <w:jc w:val="both"/>
        <w:rPr>
          <w:rFonts w:asciiTheme="majorHAnsi" w:hAnsiTheme="majorHAnsi" w:cstheme="majorHAnsi"/>
          <w:b/>
          <w:lang w:val="el-GR"/>
        </w:rPr>
      </w:pPr>
      <w:r w:rsidRPr="003C1DDC">
        <w:rPr>
          <w:rFonts w:asciiTheme="majorHAnsi" w:hAnsiTheme="majorHAnsi" w:cstheme="majorHAnsi"/>
          <w:b/>
          <w:lang w:val="el-GR"/>
        </w:rPr>
        <w:t>9</w:t>
      </w:r>
      <w:r w:rsidR="00E233E9" w:rsidRPr="003C1DDC">
        <w:rPr>
          <w:rFonts w:asciiTheme="majorHAnsi" w:hAnsiTheme="majorHAnsi" w:cstheme="majorHAnsi"/>
          <w:b/>
          <w:lang w:val="el-GR"/>
        </w:rPr>
        <w:t>. Νιώθεις πως μπορείς κι εσύ να προσφέρεις σε άλλους, είτε μέσα στο σχολείο είτε έξω από αυτό;</w:t>
      </w:r>
    </w:p>
    <w:p w14:paraId="1910D76B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Καθόλου  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Λίγο  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Αρκετά  </w:t>
      </w:r>
      <w:r w:rsidRPr="003C1DDC">
        <w:rPr>
          <w:rFonts w:ascii="Segoe UI Symbol" w:hAnsi="Segoe UI Symbol" w:cs="Segoe UI Symbol"/>
          <w:lang w:val="el-GR"/>
        </w:rPr>
        <w:t>☐</w:t>
      </w:r>
      <w:r w:rsidRPr="003C1DDC">
        <w:rPr>
          <w:rFonts w:asciiTheme="majorHAnsi" w:hAnsiTheme="majorHAnsi" w:cstheme="majorHAnsi"/>
          <w:lang w:val="el-GR"/>
        </w:rPr>
        <w:t xml:space="preserve"> Πολύ</w:t>
      </w:r>
    </w:p>
    <w:p w14:paraId="3624D15A" w14:textId="77777777" w:rsidR="00E233E9" w:rsidRPr="003C1DDC" w:rsidRDefault="00E233E9" w:rsidP="003C1DDC">
      <w:pPr>
        <w:jc w:val="both"/>
        <w:rPr>
          <w:rFonts w:asciiTheme="majorHAnsi" w:hAnsiTheme="majorHAnsi" w:cstheme="majorHAnsi"/>
          <w:lang w:val="el-GR"/>
        </w:rPr>
      </w:pPr>
      <w:r w:rsidRPr="003C1DDC">
        <w:rPr>
          <w:rFonts w:asciiTheme="majorHAnsi" w:hAnsiTheme="majorHAnsi" w:cstheme="majorHAnsi"/>
          <w:lang w:val="el-GR"/>
        </w:rPr>
        <w:t>Άλλο</w:t>
      </w:r>
      <w:r w:rsidR="006237B9" w:rsidRPr="003C1DDC">
        <w:rPr>
          <w:rFonts w:asciiTheme="majorHAnsi" w:hAnsiTheme="majorHAnsi" w:cstheme="majorHAnsi"/>
          <w:lang w:val="el-GR"/>
        </w:rPr>
        <w:t>: _____________________________</w:t>
      </w:r>
    </w:p>
    <w:p w14:paraId="3D804D5A" w14:textId="7CD9C9BA" w:rsidR="006237B9" w:rsidRDefault="006237B9" w:rsidP="003C1DDC">
      <w:pPr>
        <w:jc w:val="both"/>
        <w:rPr>
          <w:rFonts w:asciiTheme="majorHAnsi" w:hAnsiTheme="majorHAnsi" w:cstheme="majorHAnsi"/>
          <w:lang w:val="el-GR"/>
        </w:rPr>
      </w:pPr>
    </w:p>
    <w:p w14:paraId="4A1CF183" w14:textId="77777777" w:rsidR="00D07728" w:rsidRPr="003C1DDC" w:rsidRDefault="00D07728" w:rsidP="003C1DDC">
      <w:pPr>
        <w:jc w:val="both"/>
        <w:rPr>
          <w:rFonts w:asciiTheme="majorHAnsi" w:hAnsiTheme="majorHAnsi" w:cstheme="majorHAnsi"/>
          <w:lang w:val="el-GR"/>
        </w:rPr>
      </w:pPr>
    </w:p>
    <w:p w14:paraId="7E243F7F" w14:textId="155DA9D1" w:rsidR="00E233E9" w:rsidRDefault="006237B9" w:rsidP="00AF08A0">
      <w:pPr>
        <w:pBdr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  <w:r w:rsidRPr="003C1DDC">
        <w:rPr>
          <w:rFonts w:asciiTheme="majorHAnsi" w:hAnsiTheme="majorHAnsi" w:cstheme="majorHAnsi"/>
          <w:b/>
          <w:lang w:val="el-GR"/>
        </w:rPr>
        <w:lastRenderedPageBreak/>
        <w:t>10</w:t>
      </w:r>
      <w:r w:rsidR="00E233E9" w:rsidRPr="003C1DDC">
        <w:rPr>
          <w:rFonts w:asciiTheme="majorHAnsi" w:hAnsiTheme="majorHAnsi" w:cstheme="majorHAnsi"/>
          <w:b/>
          <w:lang w:val="el-GR"/>
        </w:rPr>
        <w:t>. Ποιο ήταν για σένα το πιο σημαντικό πράγμα που κρατάς από όλο το εργαστήριο;</w:t>
      </w:r>
    </w:p>
    <w:p w14:paraId="45487AE3" w14:textId="089F26A4" w:rsidR="00AF08A0" w:rsidRDefault="00AF08A0" w:rsidP="00AF08A0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p w14:paraId="5C9A22B0" w14:textId="2031B439" w:rsidR="00AF08A0" w:rsidRDefault="00AF08A0" w:rsidP="00AF08A0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p w14:paraId="2DDBB2F8" w14:textId="21382990" w:rsidR="00AF08A0" w:rsidRDefault="00AF08A0" w:rsidP="00AF08A0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p w14:paraId="029F3170" w14:textId="77777777" w:rsidR="00AF08A0" w:rsidRDefault="00AF08A0" w:rsidP="00AF08A0">
      <w:pPr>
        <w:pBdr>
          <w:bottom w:val="dotted" w:sz="4" w:space="1" w:color="auto"/>
          <w:between w:val="dotted" w:sz="4" w:space="1" w:color="auto"/>
        </w:pBdr>
        <w:contextualSpacing/>
        <w:jc w:val="both"/>
        <w:rPr>
          <w:rFonts w:asciiTheme="majorHAnsi" w:hAnsiTheme="majorHAnsi" w:cstheme="majorHAnsi"/>
          <w:b/>
          <w:lang w:val="el-GR"/>
        </w:rPr>
      </w:pPr>
    </w:p>
    <w:p w14:paraId="67B13E48" w14:textId="77777777" w:rsidR="00AF08A0" w:rsidRPr="003C1DDC" w:rsidRDefault="00AF08A0" w:rsidP="003C1DDC">
      <w:pPr>
        <w:jc w:val="both"/>
        <w:rPr>
          <w:rFonts w:asciiTheme="majorHAnsi" w:hAnsiTheme="majorHAnsi" w:cstheme="majorHAnsi"/>
          <w:b/>
          <w:lang w:val="el-GR"/>
        </w:rPr>
      </w:pPr>
    </w:p>
    <w:sectPr w:rsidR="00AF08A0" w:rsidRPr="003C1DDC" w:rsidSect="00F95840">
      <w:pgSz w:w="12240" w:h="15840"/>
      <w:pgMar w:top="1440" w:right="1800" w:bottom="127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7F25C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0D7EE1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474CE2"/>
    <w:multiLevelType w:val="hybridMultilevel"/>
    <w:tmpl w:val="C49E7D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A0B7B"/>
    <w:multiLevelType w:val="multilevel"/>
    <w:tmpl w:val="3E328F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2855D7"/>
    <w:multiLevelType w:val="multilevel"/>
    <w:tmpl w:val="E79C0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715A5A"/>
    <w:multiLevelType w:val="multilevel"/>
    <w:tmpl w:val="3E328F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716BF0"/>
    <w:multiLevelType w:val="multilevel"/>
    <w:tmpl w:val="339A13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0B7BE9"/>
    <w:multiLevelType w:val="hybridMultilevel"/>
    <w:tmpl w:val="C0F40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3"/>
  </w:num>
  <w:num w:numId="13">
    <w:abstractNumId w:val="10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76EB"/>
    <w:rsid w:val="0006063C"/>
    <w:rsid w:val="0015074B"/>
    <w:rsid w:val="001C0649"/>
    <w:rsid w:val="0029639D"/>
    <w:rsid w:val="00326F90"/>
    <w:rsid w:val="003C1DDC"/>
    <w:rsid w:val="003C38F2"/>
    <w:rsid w:val="003D3449"/>
    <w:rsid w:val="006237B9"/>
    <w:rsid w:val="00623AAE"/>
    <w:rsid w:val="0068614B"/>
    <w:rsid w:val="00781635"/>
    <w:rsid w:val="00791042"/>
    <w:rsid w:val="00816C42"/>
    <w:rsid w:val="009760DB"/>
    <w:rsid w:val="009D37D1"/>
    <w:rsid w:val="00AA1D8D"/>
    <w:rsid w:val="00AF08A0"/>
    <w:rsid w:val="00B47730"/>
    <w:rsid w:val="00BD26A3"/>
    <w:rsid w:val="00C67CDD"/>
    <w:rsid w:val="00CB0664"/>
    <w:rsid w:val="00D07728"/>
    <w:rsid w:val="00DD694B"/>
    <w:rsid w:val="00E233E9"/>
    <w:rsid w:val="00E53180"/>
    <w:rsid w:val="00F9584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5C5E2"/>
  <w14:defaultImageDpi w14:val="300"/>
  <w15:docId w15:val="{4D685AAB-5FBF-486B-9AD7-72C21185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Επικεφαλίδα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Τίτλος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Υπότιτλος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Σώμα κειμένου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Κείμενο μακροεντολής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Απόσπασμα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Επικεφαλίδα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Έντονο απόσπ.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DA6605-D70E-434D-8E12-6D58C698F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283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Λαμπρέλλη Δήμητρα</cp:lastModifiedBy>
  <cp:revision>7</cp:revision>
  <dcterms:created xsi:type="dcterms:W3CDTF">2013-12-23T23:15:00Z</dcterms:created>
  <dcterms:modified xsi:type="dcterms:W3CDTF">2025-07-22T06:26:00Z</dcterms:modified>
  <cp:category/>
</cp:coreProperties>
</file>